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Vorraum Technikraum 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14200660" name="799c0400-8e24-11f0-8bfa-8be5e3f0420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90394498" name="799c0400-8e24-11f0-8bfa-8be5e3f04202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Vorraum Technikraum 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72978213" name="9cb77140-8e24-11f0-8bfa-8be5e3f0420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9693171" name="9cb77140-8e24-11f0-8bfa-8be5e3f04202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Technikraum 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73797947" name="0a1926c0-8e25-11f0-8bfa-8be5e3f0420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76658002" name="0a1926c0-8e25-11f0-8bfa-8be5e3f04202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Technikraum 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269494515" name="2ea7ac00-8e25-11f0-8bfa-8be5e3f0420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41018530" name="2ea7ac00-8e25-11f0-8bfa-8be5e3f04202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Kiosk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407426178" name="541180a0-8e26-11f0-8bfa-8be5e3f0420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5573966" name="541180a0-8e26-11f0-8bfa-8be5e3f04202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Kiosk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34675240" name="be1209c0-8e26-11f0-8bfa-8be5e3f0420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72266518" name="be1209c0-8e26-11f0-8bfa-8be5e3f04202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Kiosk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Windfolie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562677022" name="5ce0f200-8e27-11f0-8bfa-8be5e3f0420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41123326" name="5ce0f200-8e27-11f0-8bfa-8be5e3f04202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1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Tramwartehalle Paradeplatz in Zürich</w:t>
          </w:r>
        </w:p>
        <w:p>
          <w:pPr>
            <w:spacing w:before="0" w:after="0"/>
          </w:pPr>
          <w:r>
            <w:t>473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footer.xml" Type="http://schemas.openxmlformats.org/officeDocument/2006/relationships/footer" Id="rId1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